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Heizung</w:t>
            </w:r>
          </w:p>
          <w:p>
            <w:pPr>
              <w:spacing w:before="0" w:after="0"/>
            </w:pPr>
            <w:r>
              <w:t>KG</w:t>
            </w:r>
          </w:p>
          <w:p>
            <w:pPr>
              <w:spacing w:before="0" w:after="0"/>
            </w:pPr>
            <w:r>
              <w:t>Decke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85172244" name="805ae6d0-da82-11f0-b475-0bf4953c732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59184372" name="805ae6d0-da82-11f0-b475-0bf4953c7327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84930204" name="85cb6b30-da82-11f0-b475-0bf4953c732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77940295" name="85cb6b30-da82-11f0-b475-0bf4953c7327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</w:t>
            </w:r>
          </w:p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Wand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VM-11</w:t>
            </w:r>
          </w:p>
          <w:p>
            <w:pPr>
              <w:spacing w:before="0" w:after="0"/>
            </w:pPr>
            <w:r>
              <w:t>Sicherungskasten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12313890" name="eb1a27e0-da89-11f0-b475-0bf4953c732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97775269" name="eb1a27e0-da89-11f0-b475-0bf4953c7327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18047377" name="f2095d00-da89-11f0-b475-0bf4953c732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34190401" name="f2095d00-da89-11f0-b475-0bf4953c7327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</w:t>
            </w:r>
          </w:p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Wand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VM-12</w:t>
            </w:r>
          </w:p>
          <w:p>
            <w:pPr>
              <w:spacing w:before="0" w:after="0"/>
            </w:pPr>
            <w:r>
              <w:t>Plattenkleber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99192131" name="58c876c0-da8a-11f0-b475-0bf4953c732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20241495" name="58c876c0-da8a-11f0-b475-0bf4953c7327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7137515" name="5e85bb90-da8a-11f0-b475-0bf4953c732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40260801" name="5e85bb90-da8a-11f0-b475-0bf4953c7327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Dach</w:t>
            </w:r>
          </w:p>
          <w:p>
            <w:pPr>
              <w:spacing w:before="0" w:after="0"/>
            </w:pPr>
            <w:r>
              <w:t>DG</w:t>
            </w:r>
          </w:p>
          <w:p>
            <w:pPr>
              <w:spacing w:before="0" w:after="0"/>
            </w:pPr>
            <w:r>
              <w:t>Lampenaufhängung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VM-13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/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12519481" name="d014adc0-da8f-11f0-b475-0bf4953c732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99647247" name="d014adc0-da8f-11f0-b475-0bf4953c7327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01529516" name="d691c020-da8f-11f0-b475-0bf4953c732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1966241" name="d691c020-da8f-11f0-b475-0bf4953c7327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637</w:t>
          </w:r>
        </w:p>
        <w:p>
          <w:pPr>
            <w:spacing w:before="0" w:after="0"/>
          </w:pPr>
          <w:r>
            <w:t/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